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Elodie Falcioni </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C988284A-8C4B-44CE-B11E-D5923BD1122C}"/>
</file>

<file path=customXml/itemProps3.xml><?xml version="1.0" encoding="utf-8"?>
<ds:datastoreItem xmlns:ds="http://schemas.openxmlformats.org/officeDocument/2006/customXml" ds:itemID="{736E05C1-1C89-4C38-8AA6-C2188C53416B}"/>
</file>

<file path=customXml/itemProps4.xml><?xml version="1.0" encoding="utf-8"?>
<ds:datastoreItem xmlns:ds="http://schemas.openxmlformats.org/officeDocument/2006/customXml" ds:itemID="{0032DA27-01E7-4439-8977-6D918192DC68}"/>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